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1.OG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52195414" name="4af486a0-8310-11f0-8746-5764248f9b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0124428" name="4af486a0-8310-11f0-8746-5764248f9b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1.OG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44438369" name="677658d0-8310-11f0-b7cf-8fb2d0f7bc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0869873" name="677658d0-8310-11f0-b7cf-8fb2d0f7bce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1.OG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21363688" name="77b37390-8310-11f0-a0e3-11397941d4d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3119517" name="77b37390-8310-11f0-a0e3-11397941d4d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1.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64215113" name="060eeed0-8311-11f0-b2cf-a114056ae2e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39184453" name="060eeed0-8311-11f0-b2cf-a114056ae2e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1. OG links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92081648" name="1d49bda0-8311-11f0-89be-33b4bd44673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4132877" name="1d49bda0-8311-11f0-89be-33b4bd44673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1. OG links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59238166" name="301bb410-8311-11f0-81c3-cfdee83fc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1818395" name="301bb410-8311-11f0-81c3-cfdee83fc67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Waidstrasse 48, 307 Illnau-Effretikon</w:t>
          </w:r>
        </w:p>
        <w:p>
          <w:pPr>
            <w:spacing w:before="0" w:after="0"/>
          </w:pPr>
          <w:r>
            <w:t>457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